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Folha Estruturada de Feedback – Mentoria</w:t>
      </w:r>
    </w:p>
    <w:p>
      <w:r>
        <w:t>Utilize esta folha para registrar devolutivas de forma organizada e empática, com base no modelo S.A.F.A.R.I. ou outro que preferir.</w:t>
      </w:r>
    </w:p>
    <w:p>
      <w:r>
        <w:t>👤 Nome do Mentorado: ____________________________</w:t>
      </w:r>
    </w:p>
    <w:p>
      <w:r>
        <w:t>📅 Data da Sessão: ____________________________</w:t>
      </w:r>
    </w:p>
    <w:p>
      <w:r>
        <w:t>📌 Situação observada:</w:t>
      </w:r>
    </w:p>
    <w:p>
      <w:r>
        <w:br/>
        <w:br/>
      </w:r>
    </w:p>
    <w:p>
      <w:r>
        <w:t>🎯 Ação realizada pelo mentorado:</w:t>
      </w:r>
    </w:p>
    <w:p>
      <w:r>
        <w:br/>
        <w:br/>
      </w:r>
    </w:p>
    <w:p>
      <w:r>
        <w:t>📊 Fatos concretos (sem julgamentos):</w:t>
      </w:r>
    </w:p>
    <w:p>
      <w:r>
        <w:br/>
        <w:br/>
      </w:r>
    </w:p>
    <w:p>
      <w:r>
        <w:t>💡 Apreciação (o que foi positivo):</w:t>
      </w:r>
    </w:p>
    <w:p>
      <w:r>
        <w:br/>
        <w:br/>
      </w:r>
    </w:p>
    <w:p>
      <w:r>
        <w:t>🔄 Recomendações para melhoria:</w:t>
      </w:r>
    </w:p>
    <w:p>
      <w:r>
        <w:br/>
        <w:br/>
      </w:r>
    </w:p>
    <w:p>
      <w:r>
        <w:t>📣 Impacto percebido (positivo ou negativo):</w:t>
      </w:r>
    </w:p>
    <w:p>
      <w:r>
        <w:br/>
        <w:br/>
      </w:r>
    </w:p>
    <w:p>
      <w:r>
        <w:t>📝 Observações adicionais:</w:t>
      </w:r>
    </w:p>
    <w:p>
      <w:r>
        <w:br/>
        <w:br/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